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image/png" PartName="/word/media/document_image_rId4.png"/>
  <Override ContentType="image/png" PartName="/word/media/document_image_rId5.png"/>
  <Override ContentType="image/png" PartName="/word/media/document_image_rId6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w:p>
      <w:pPr>
        <w:pStyle w:val="Title"/>
      </w:pPr>
      <w:r>
        <w:t/>
      </w:r>
      <w:r>
        <w:t xml:space="preserve"/>
      </w:r>
      <w:r>
        <w:t xml:space="preserve">LSE-ADTT-GTC - short period</w:t>
      </w:r>
    </w:p>
    <w:p>
      <w:pPr>
        <w:pStyle w:val="Subtitle"/>
      </w:pPr>
      <w:r>
        <w:t/>
      </w:r>
      <w:r>
        <w:t xml:space="preserve"/>
      </w:r>
      <w:r>
        <w:t xml:space="preserve">LSECD-ADTT-GTC Elasticities - short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0.967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LSECD-ADTT-GTC Efficiencies - short period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1.086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1.061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1.077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0.869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2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LSETLG-ADTT-GTC Elasticities - short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-0.037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0.956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1.026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1.023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1.023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1.032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0.028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0.122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0.070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0.441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1.002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LSETLG-ADTT-GTC Monotonicity Violations - short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52.2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52.2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6.9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6.9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16.5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19.8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15.4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15.4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1.2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4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LSETLG-ADTT-GTC Efficiencies - short period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1.091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0.886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0.870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6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png" Type="http://schemas.openxmlformats.org/officeDocument/2006/relationships/image" Id="rId3"/>
    <Relationship Target="media/document_image_rId4.png" Type="http://schemas.openxmlformats.org/officeDocument/2006/relationships/image" Id="rId4"/>
    <Relationship Target="media/document_image_rId5.png" Type="http://schemas.openxmlformats.org/officeDocument/2006/relationships/image" Id="rId5"/>
    <Relationship Target="media/document_image_rId6.png" Type="http://schemas.openxmlformats.org/officeDocument/2006/relationships/image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